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1F6" w:rsidRDefault="002701F6">
      <w:pPr>
        <w:autoSpaceDE w:val="0"/>
        <w:autoSpaceDN w:val="0"/>
        <w:spacing w:after="78" w:line="220" w:lineRule="exact"/>
      </w:pPr>
    </w:p>
    <w:p w:rsidR="00205FA6" w:rsidRPr="00205FA6" w:rsidRDefault="00205FA6" w:rsidP="00205FA6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205FA6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205FA6" w:rsidRPr="00205FA6" w:rsidRDefault="00205FA6" w:rsidP="00205FA6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205FA6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8A657D" w:rsidRDefault="008A657D" w:rsidP="008A657D">
      <w:pPr>
        <w:autoSpaceDE w:val="0"/>
        <w:autoSpaceDN w:val="0"/>
        <w:spacing w:before="670" w:after="0" w:line="228" w:lineRule="auto"/>
        <w:ind w:right="4066"/>
        <w:rPr>
          <w:lang w:val="ru-RU"/>
        </w:rPr>
      </w:pPr>
    </w:p>
    <w:p w:rsidR="008A657D" w:rsidRDefault="008A657D" w:rsidP="008A657D">
      <w:pPr>
        <w:autoSpaceDE w:val="0"/>
        <w:autoSpaceDN w:val="0"/>
        <w:spacing w:after="0" w:line="228" w:lineRule="auto"/>
        <w:ind w:right="200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8A657D" w:rsidRDefault="008A657D" w:rsidP="008A657D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8A657D" w:rsidRDefault="008A657D" w:rsidP="008A657D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8A657D" w:rsidRDefault="008A657D" w:rsidP="008A657D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8A657D" w:rsidRDefault="008A657D" w:rsidP="00205FA6">
      <w:pPr>
        <w:autoSpaceDE w:val="0"/>
        <w:autoSpaceDN w:val="0"/>
        <w:spacing w:after="0" w:line="228" w:lineRule="auto"/>
        <w:ind w:right="1053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8A657D" w:rsidRDefault="008A657D" w:rsidP="00205FA6">
      <w:pPr>
        <w:autoSpaceDE w:val="0"/>
        <w:autoSpaceDN w:val="0"/>
        <w:spacing w:before="1038" w:after="0" w:line="228" w:lineRule="auto"/>
        <w:ind w:right="36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2701F6" w:rsidRPr="004277B9" w:rsidRDefault="00CD1FD9" w:rsidP="00205FA6">
      <w:pPr>
        <w:autoSpaceDE w:val="0"/>
        <w:autoSpaceDN w:val="0"/>
        <w:spacing w:before="1038" w:after="0" w:line="230" w:lineRule="auto"/>
        <w:ind w:right="3640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2701F6" w:rsidRPr="004277B9" w:rsidRDefault="00CD1FD9" w:rsidP="00205FA6">
      <w:pPr>
        <w:autoSpaceDE w:val="0"/>
        <w:autoSpaceDN w:val="0"/>
        <w:spacing w:before="166" w:after="0" w:line="230" w:lineRule="auto"/>
        <w:ind w:right="4012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2701F6" w:rsidRPr="004277B9" w:rsidRDefault="00CD1FD9" w:rsidP="00205FA6">
      <w:pPr>
        <w:autoSpaceDE w:val="0"/>
        <w:autoSpaceDN w:val="0"/>
        <w:spacing w:before="70" w:after="0" w:line="230" w:lineRule="auto"/>
        <w:ind w:right="4264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2701F6" w:rsidRPr="004277B9" w:rsidRDefault="00205FA6" w:rsidP="00205FA6">
      <w:pPr>
        <w:autoSpaceDE w:val="0"/>
        <w:autoSpaceDN w:val="0"/>
        <w:spacing w:before="670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   </w:t>
      </w:r>
      <w:r w:rsidR="00CD1FD9" w:rsidRPr="004277B9">
        <w:rPr>
          <w:rFonts w:ascii="Times New Roman" w:eastAsia="Times New Roman" w:hAnsi="Times New Roman"/>
          <w:color w:val="000000"/>
          <w:sz w:val="24"/>
          <w:lang w:val="ru-RU"/>
        </w:rPr>
        <w:t>для 4 класса начального общего образования</w:t>
      </w:r>
    </w:p>
    <w:p w:rsidR="002701F6" w:rsidRPr="004277B9" w:rsidRDefault="00CD1FD9" w:rsidP="00205FA6">
      <w:pPr>
        <w:autoSpaceDE w:val="0"/>
        <w:autoSpaceDN w:val="0"/>
        <w:spacing w:before="70" w:after="0" w:line="230" w:lineRule="auto"/>
        <w:ind w:right="3610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2701F6" w:rsidRPr="004277B9" w:rsidRDefault="00CD1FD9" w:rsidP="00205FA6">
      <w:pPr>
        <w:autoSpaceDE w:val="0"/>
        <w:autoSpaceDN w:val="0"/>
        <w:spacing w:before="2112" w:after="0" w:line="230" w:lineRule="auto"/>
        <w:ind w:right="20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Составитель: Коротких Светлана Алексеевна</w:t>
      </w:r>
    </w:p>
    <w:p w:rsidR="002701F6" w:rsidRPr="004277B9" w:rsidRDefault="00CD1FD9" w:rsidP="00205FA6">
      <w:pPr>
        <w:autoSpaceDE w:val="0"/>
        <w:autoSpaceDN w:val="0"/>
        <w:spacing w:before="70" w:after="0" w:line="230" w:lineRule="auto"/>
        <w:ind w:right="30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2701F6" w:rsidRPr="004277B9" w:rsidRDefault="00CD1FD9" w:rsidP="00205FA6">
      <w:pPr>
        <w:autoSpaceDE w:val="0"/>
        <w:autoSpaceDN w:val="0"/>
        <w:spacing w:before="2830" w:after="0" w:line="230" w:lineRule="auto"/>
        <w:ind w:right="4196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Кировград 2022</w:t>
      </w:r>
    </w:p>
    <w:p w:rsidR="002701F6" w:rsidRPr="004277B9" w:rsidRDefault="002701F6" w:rsidP="00205FA6">
      <w:pPr>
        <w:jc w:val="center"/>
        <w:rPr>
          <w:lang w:val="ru-RU"/>
        </w:rPr>
        <w:sectPr w:rsidR="002701F6" w:rsidRPr="004277B9" w:rsidSect="008A657D">
          <w:pgSz w:w="11900" w:h="16840"/>
          <w:pgMar w:top="298" w:right="490" w:bottom="296" w:left="1276" w:header="720" w:footer="720" w:gutter="0"/>
          <w:cols w:space="720" w:equalWidth="0">
            <w:col w:w="10134" w:space="0"/>
          </w:cols>
          <w:docGrid w:linePitch="360"/>
        </w:sectPr>
      </w:pP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701F6" w:rsidRPr="004277B9" w:rsidRDefault="00CD1FD9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2701F6" w:rsidRPr="004277B9" w:rsidRDefault="00CD1FD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2701F6" w:rsidRPr="004277B9" w:rsidRDefault="00CD1FD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2701F6" w:rsidRPr="004277B9" w:rsidRDefault="00CD1FD9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2701F6" w:rsidRPr="004277B9" w:rsidRDefault="00CD1FD9">
      <w:pPr>
        <w:autoSpaceDE w:val="0"/>
        <w:autoSpaceDN w:val="0"/>
        <w:spacing w:before="70" w:after="0" w:line="262" w:lineRule="auto"/>
        <w:ind w:right="720"/>
        <w:jc w:val="center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духовного и нравственного развития обучающихся младшего школьного возраста.</w:t>
      </w:r>
    </w:p>
    <w:p w:rsidR="002701F6" w:rsidRPr="004277B9" w:rsidRDefault="00CD1FD9">
      <w:pPr>
        <w:autoSpaceDE w:val="0"/>
        <w:autoSpaceDN w:val="0"/>
        <w:spacing w:before="70" w:after="0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2" w:after="0" w:line="281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становление экологического сознания, внимательного и вдумчивого отношения к окружающей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704" w:bottom="37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природе, осознание взаимосвязи рукотворного мира с миром природы;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2701F6" w:rsidRPr="004277B9" w:rsidRDefault="00CD1FD9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4 классе — 34 часа (по 1 часу в неделю).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346" w:after="0" w:line="281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Профессии, связанные с опасностями (пожарные, космонавты, химики и др.).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701F6" w:rsidRPr="004277B9" w:rsidRDefault="00CD1FD9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2701F6" w:rsidRPr="004277B9" w:rsidRDefault="00CD1FD9">
      <w:pPr>
        <w:autoSpaceDE w:val="0"/>
        <w:autoSpaceDN w:val="0"/>
        <w:spacing w:before="70" w:after="0" w:line="281" w:lineRule="auto"/>
        <w:ind w:right="720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дополнительными/изменёнными требованиями к изделию.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701F6" w:rsidRPr="004277B9" w:rsidRDefault="00CD1FD9">
      <w:pPr>
        <w:autoSpaceDE w:val="0"/>
        <w:autoSpaceDN w:val="0"/>
        <w:spacing w:before="70" w:after="0" w:line="283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Простейший ремонт изделий.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Технология обработки синтетических материалов. Пластик, поролон, полиэтилен. Общее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знакомство, сравнение свойств. Самостоятельное определение технологий их обработки в сравнении с освоенными материалами.</w:t>
      </w:r>
    </w:p>
    <w:p w:rsidR="002701F6" w:rsidRPr="004277B9" w:rsidRDefault="00CD1FD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Комбинированное использование разных материалов.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71" w:lineRule="auto"/>
        <w:ind w:right="158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Современные требования к техническим устройствам (экологичность, безопасность, эргономичность и др.).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материалов, в том числе наборо</w:t>
      </w:r>
      <w:proofErr w:type="gramStart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в«</w:t>
      </w:r>
      <w:proofErr w:type="gramEnd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Конструктор» по проектному заданию или собственному замыслу. Поиск оптимальных и доступных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71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2701F6" w:rsidRPr="004277B9" w:rsidRDefault="00CD1FD9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701F6" w:rsidRPr="004277B9" w:rsidRDefault="00CD1FD9">
      <w:pPr>
        <w:autoSpaceDE w:val="0"/>
        <w:autoSpaceDN w:val="0"/>
        <w:spacing w:before="190" w:after="0" w:line="262" w:lineRule="auto"/>
        <w:ind w:left="180" w:right="1296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Работа с доступной информацией в Интернете и на цифровых носителях информации.</w:t>
      </w:r>
    </w:p>
    <w:p w:rsidR="002701F6" w:rsidRPr="004277B9" w:rsidRDefault="00CD1FD9">
      <w:pPr>
        <w:autoSpaceDE w:val="0"/>
        <w:autoSpaceDN w:val="0"/>
        <w:spacing w:before="70" w:after="0" w:line="278" w:lineRule="auto"/>
        <w:ind w:firstLine="180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другой.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8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Универсальные учебные действия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Познавательные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изученного);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конструкции предложенных образцов изделий;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образцу, рисунку,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простейшему чертежу, эскизу, схеме с использованием общепринятых условных обозначений и по заданным условиям;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выстраивать последовательность практических действий и технологических операций; подбирать материал и инструменты; выполнять экономную разметку; сборку, отделку изделия;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простые задачи на преобразование конструкции;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инструкцией, устной или письменной;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результат работы с заданным алгоритмом, проверять изделия в действии, вносить необходимые дополнения и изменения;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изделия по самостоятельно предложенному существенному признаку (используемый материал, форма, размер, назначение, способ сборки);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классификации предметов/изделий с учётом указанных критериев;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второстепенные составляющие конструкции.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информации производить выбор наиболее эффективных способов работы;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решения задач в умственной или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материализованной форме, выполнять действия моделирования, работать с моделями;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дополнительной информации по тематике творческих и проектных работ;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рисунки из ресурса компьютера в оформлении изделий и др.;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Коммуникативные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правила участия в диалоге: ставить вопросы, аргументировать и доказывать свою точку зрения, уважительно относиться к чужому мнению;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описывать факты из истории развития ремёсел на Руси и в России, высказывать своё отношение к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752" w:bottom="378" w:left="666" w:header="720" w:footer="720" w:gutter="0"/>
          <w:cols w:space="720" w:equalWidth="0">
            <w:col w:w="10482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81" w:lineRule="auto"/>
        <w:ind w:right="432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предметам декоративно-прикладного искусства разных народов РФ;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тексты-рассуждения: раскрывать последовательность операций при работе с разными материалами;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Регулятивные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задачу, самостоятельно определять цели учебно-познавательной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практическую работу в соответствии с поставленной целью и выполнять её в соответствии с планом;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контроля/самоконтроля и оценки; процесса и результата деятельности, при необходимости вносить коррективы в выполняемые действия;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задания.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деятельности своих товарищей и результатам их работы; в доброжелательной форме комментировать и оценивать их достижения;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достижений.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706" w:bottom="1440" w:left="666" w:header="720" w:footer="720" w:gutter="0"/>
          <w:cols w:space="720" w:equalWidth="0">
            <w:col w:w="10528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2701F6" w:rsidRPr="004277B9" w:rsidRDefault="00CD1FD9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6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2701F6" w:rsidRPr="004277B9" w:rsidRDefault="00CD1FD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:rsidR="002701F6" w:rsidRPr="004277B9" w:rsidRDefault="00CD1FD9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</w:t>
      </w: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четвёртом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изученного), о наиболее значимых окружающих производствах;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анализа задания самостоятельно организовывать рабочее место в зависимости от вида работы, осуществлять планирование трудового процесса;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элементарные основы бытовой культуры, выполнять доступные действия по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самообслуживанию и доступные виды домашнего труда;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</w:t>
      </w:r>
      <w:proofErr w:type="spellStart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строч</w:t>
      </w:r>
      <w:proofErr w:type="spellEnd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ками</w:t>
      </w:r>
      <w:proofErr w:type="spellEnd"/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на основе усвоенных правил дизайна решать простейшие художественно-конструкторские задачи по созданию изделий с заданной функцией;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доступной информацией; работать в программах </w:t>
      </w:r>
      <w:r>
        <w:rPr>
          <w:rFonts w:ascii="Times New Roman" w:eastAsia="Times New Roman" w:hAnsi="Times New Roman"/>
          <w:color w:val="000000"/>
          <w:sz w:val="24"/>
        </w:rPr>
        <w:t>Word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PowerPoint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 </w:t>
      </w:r>
      <w:r w:rsidRPr="004277B9">
        <w:rPr>
          <w:lang w:val="ru-RU"/>
        </w:rPr>
        <w:br/>
      </w:r>
      <w:r w:rsidRPr="004277B9">
        <w:rPr>
          <w:lang w:val="ru-RU"/>
        </w:rPr>
        <w:tab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распределении ролей, координировать собственную работу в общем процессе.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782" w:bottom="1440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64" w:line="220" w:lineRule="exact"/>
        <w:rPr>
          <w:lang w:val="ru-RU"/>
        </w:rPr>
      </w:pPr>
    </w:p>
    <w:p w:rsidR="002701F6" w:rsidRPr="00574203" w:rsidRDefault="00CD1FD9">
      <w:pPr>
        <w:autoSpaceDE w:val="0"/>
        <w:autoSpaceDN w:val="0"/>
        <w:spacing w:after="666" w:line="233" w:lineRule="auto"/>
        <w:rPr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right="144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574203">
              <w:rPr>
                <w:sz w:val="16"/>
                <w:szCs w:val="16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Дата</w:t>
            </w:r>
            <w:r w:rsidRPr="00574203">
              <w:rPr>
                <w:sz w:val="16"/>
                <w:szCs w:val="16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28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Виды, формы контроля</w:t>
            </w:r>
          </w:p>
        </w:tc>
        <w:tc>
          <w:tcPr>
            <w:tcW w:w="3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2701F6" w:rsidRPr="00574203" w:rsidTr="0057420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205FA6" w:rsidTr="00574203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80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2701F6" w:rsidRPr="00574203" w:rsidTr="00574203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Профессии и технологии современного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профессии и технологии современного мира, использование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достижений науки в развитии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технического прогресса;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влияние современных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технологий и преобразующей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деятельности человека на окружающую среду, способы её защиты;</w:t>
            </w:r>
          </w:p>
          <w:p w:rsidR="004277B9" w:rsidRPr="00574203" w:rsidRDefault="004277B9">
            <w:pPr>
              <w:autoSpaceDE w:val="0"/>
              <w:autoSpaceDN w:val="0"/>
              <w:spacing w:before="76" w:after="0" w:line="254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http://pedsovet.su</w:t>
            </w:r>
          </w:p>
        </w:tc>
      </w:tr>
      <w:tr w:rsidR="002701F6" w:rsidRPr="00574203" w:rsidTr="00574203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достижений науки в развитии технического прогресса.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профессии и технологии современного мира, использование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достижений науки в развитии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технического прогресса;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влияние современных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технологий и преобразующей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деятельности человека на окружающую среду, способы её защиты;</w:t>
            </w:r>
          </w:p>
          <w:p w:rsidR="004277B9" w:rsidRPr="00574203" w:rsidRDefault="004277B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https://infourok.ru/prezentaciya-po-tehnologii-na-temu-chto-takoe-nauchno-tehnicheskij-progress-4-klass-4417411.html?</w:t>
            </w:r>
          </w:p>
        </w:tc>
      </w:tr>
      <w:tr w:rsidR="002701F6" w:rsidRPr="00574203" w:rsidTr="00574203">
        <w:trPr>
          <w:trHeight w:hRule="exact" w:val="20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отраслях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профессиях. Нефть как универсальное сырьё. Материалы, получаемые из нефти (пластик, стеклоткань, пенопласт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правила безопасной работы, выбирать инструменты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приспособления в зависимости от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технологии изготавливаемых изделий. Рационально и безопасно использовать и хранить инструменты, с которыми ученики работают на уроках;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рабочее место в зависимости от вида работы и выбранных материалов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proofErr w:type="gramEnd"/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Профессии, связанные с опасностями (пожарные, космонавты, химики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30.09.2022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возможности использования изучаемых инструментов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приспособлений людьми разных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профессий;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важность подготовки,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организации, уборки, поддержания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порядка рабочего места людьми разных профессий;</w:t>
            </w:r>
            <w:r w:rsidR="004277B9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myshared.ru›slide/1152224/</w:t>
            </w:r>
          </w:p>
        </w:tc>
      </w:tr>
      <w:tr w:rsidR="002701F6" w:rsidRPr="00574203" w:rsidTr="00574203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Информационный мир, его место и влияние на жизнь и деятельность людей. Влияние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современных технологий и преобразующей деятельности человека на окружающую среду, способы её защиты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Изучать влияние современных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технологий и преобразующей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деятельности человека на окружающую среду, способы её защиты;</w:t>
            </w:r>
          </w:p>
          <w:p w:rsidR="004277B9" w:rsidRPr="00574203" w:rsidRDefault="004277B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https://infourok.ru/vliyanie-informacionnih-tehnologiy-na-zhizn-cheloveka-3538628.html?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2" w:right="640" w:bottom="4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165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Сохранение и развитие традиций прошлого в творчестве современных мастеров. Бережное и уважительное отношение людей к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культурным традициям. Изготовление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изделий с учётом традиционных правил и современных технологий (лепка, вязание, шитьё, вышивка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изделия с учётом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традиционных правил и современных технологий (лепка, шитьё, вышивка и др.);</w:t>
            </w:r>
            <w:r w:rsidR="004277B9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https://nsportal.ru/kultura/dekorativno-prikladnoe-iskusstvo-i-narodnye-</w:t>
            </w:r>
            <w:r w:rsidRPr="00574203">
              <w:rPr>
                <w:sz w:val="16"/>
                <w:szCs w:val="16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promysly/library/2015/07/27/sohranenie-i?</w:t>
            </w:r>
          </w:p>
        </w:tc>
      </w:tr>
      <w:tr w:rsidR="002701F6" w:rsidRPr="00574203" w:rsidTr="00574203">
        <w:trPr>
          <w:trHeight w:hRule="exact" w:val="924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1.7.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Элементарная творческая и проектная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деятельность (реализация заданного или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собственного замысла, поиск оптимальных конструктивных и технологических решений)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21.10.2022</w:t>
            </w:r>
          </w:p>
        </w:tc>
        <w:tc>
          <w:tcPr>
            <w:tcW w:w="28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Поддерживать порядок во время работы; убирать рабочее место по окончании практической работы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proofErr w:type="gramEnd"/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4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https://infourok.ru/rabochaya-programma-tehnologiya-4-klass-6151416.html?</w:t>
            </w:r>
          </w:p>
        </w:tc>
      </w:tr>
      <w:tr w:rsidR="002701F6" w:rsidRPr="00574203" w:rsidTr="00574203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1.8.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Коллективные, групповые и индивидуальные проекты на основе содержания материала, изучаемого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 течение учебного года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28.10.2022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Определять этапы выполнения изделия на основе анализа образца, графической инструкции и самостоятельно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; </w:t>
            </w:r>
            <w:proofErr w:type="gramEnd"/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https://nsportal.ru/nachalnaya-shkola/dlya-kompleksov-detskii-sad-nachalnaya-shkola/2017/03/17/individualnye-i-gruppovye?</w:t>
            </w:r>
          </w:p>
        </w:tc>
      </w:tr>
      <w:tr w:rsidR="002701F6" w:rsidRPr="00574203" w:rsidTr="0057420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1.9.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Использование комбинированных техник создания конструкций по заданным условиям в выполнении учебных проектов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11.11.2022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последовательность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выполнения изделий с производством в различных отраслях;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https://nsportal.ru/nachalnaya-shkola/dlya-kompleksov-detskii-sad-nachalnaya-shkola/2017/03/17/individualnye-i-gruppovye?</w:t>
            </w:r>
          </w:p>
        </w:tc>
      </w:tr>
      <w:tr w:rsidR="002701F6" w:rsidRPr="00574203" w:rsidTr="00574203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205FA6" w:rsidTr="0057420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2701F6" w:rsidRPr="00574203" w:rsidTr="00574203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Синтетические материалы — ткани,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полимеры (пластик, поролон). Их свойства.</w:t>
            </w:r>
          </w:p>
          <w:p w:rsidR="002701F6" w:rsidRPr="00574203" w:rsidRDefault="00CD1FD9">
            <w:pPr>
              <w:autoSpaceDE w:val="0"/>
              <w:autoSpaceDN w:val="0"/>
              <w:spacing w:before="20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Создание синтетических материалов с заданными свойствами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Наблюдать за декоративно-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прикладными возможностями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использования пластических масс в творческих работах мастеров;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205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дополнительными/изменёнными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требованиями к изделию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Выстраивать простые чертежи/эскизы развёртки изделия. Выполнять разметку деталей с опорой на простейший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чертёж, эскиз. Решать задачи на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внесение необходимых дополнений и изменений в схему, чертёж, эскиз;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Решать простейшие задачи, требующие выполнения несложных эскизов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развёрток изделий с использованием условных обозначений;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419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обработки бумаги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картона. Подбор материалов в соответствии с замыслом, особенностями конструкции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25.11.2022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индивидуальными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обучающихся,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контролировать и при необходимости восстанавливать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порядок на рабочем месте;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Осознанно соблюдать правила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рационального и безопасного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инструментов;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Обосновывать использование свойств бумаги и картона при выполнении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отдельные новые доступные приёмы работы с бумагой и картоном (например, гофрированная бумага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картон, салфеточная, креповая и др.);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; достижение личностных результатов в рамках реализации модуля «Школьный урок»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Определение оптимальных способов разметки деталей, сборки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индивидуальными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обучающихся,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выполнения изделия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контролировать и при необходимости восстанавливать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порядок на рабочем месте;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3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Выбор способов отделки. Комбинирование разных материалов в одном изделии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Объяснять выбор использования пластичных материалов их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конструктивной и технологической необходимостью для конкретного изделия или сочетания с другими материалами;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Совершенствование умений выполнять разные способы разметки с помощью чертёжных инструментов.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Освоениедоступныххудожественныхтехник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несложные расчёты размеров деталей изделия,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ориентируясь на образец, эскиз, технический рисунок или чертёж</w:t>
            </w: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достижение личностных результатов в рамках реализации модуля 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«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Школьный урок»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 xml:space="preserve"> рабочей программы воспитания.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https://stranamasterov.ru/content/popular/inf/1353%2C451</w:t>
            </w:r>
          </w:p>
        </w:tc>
      </w:tr>
      <w:tr w:rsidR="002701F6" w:rsidRPr="00574203" w:rsidTr="00574203">
        <w:trPr>
          <w:trHeight w:hRule="exact" w:val="148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обработки текстильных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материалов. Обобщённое представление о видах тканей (натуральные, искусственные, синтетические), их свойствах и областей использования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натуральные (растительного и животного происхождения)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химические (искусственные 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синтетические) ткани, определять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свойства синтетических тканей.</w:t>
            </w:r>
          </w:p>
          <w:p w:rsidR="002701F6" w:rsidRPr="00574203" w:rsidRDefault="00CD1FD9">
            <w:pPr>
              <w:autoSpaceDE w:val="0"/>
              <w:autoSpaceDN w:val="0"/>
              <w:spacing w:before="18" w:after="0" w:line="245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Сравнивать свойства синтетических и натуральных тканей;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https://stranamasterov.ru/content/popular/inf/1353%2C451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55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Дизайн одежды в зависимости от её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назначения, моды, времени. Подбор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текстильных материалов в соответствии с замыслом, особенностями конструкции изделия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особенности материалов одежды разных времён;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выполнять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практическую работу с опорой на рисунки, схемы, чертежи;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https://stranamasterov.ru/content/popular/inf/1353%2C451</w:t>
            </w:r>
          </w:p>
        </w:tc>
      </w:tr>
      <w:tr w:rsidR="002701F6" w:rsidRPr="00574203" w:rsidTr="00574203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Раскрой деталей по готовым лекалам (выкройкам),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соб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-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ственным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несложным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раскрой деталей по готовым собственным несложным лекалам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(выкройкам);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303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Строчка петельного стежка и её варианты («тамбур» и др.), её назначение (соединение и отделка деталей) и/или строчки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петлеобразного и крестообразного стежков (соединительные и отделочные)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организовывать свою деятельность: подготавливать рабочее место для работы с текстильными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материалами, правильно и рационально размещать инструменты и материалы в соответствии с индивидуальными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 обучающихся,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 процессе выполнения изделия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контролировать и при необходимости восстанавливать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порядок на рабочем месте;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Самостоятельно применять освоенные правила безопасной работы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инструментами и аккуратной работы с материалами;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Подбор ручных строчек для сшивания и отделки изделий.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Простейшийремонтизделий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Подбирать ручные строчки для сшивания и отделки изделий;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обработки синтетических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материалов. Пластик, поролон, полиэтилен. Общее знакомство, сравнение свойств.</w:t>
            </w:r>
          </w:p>
          <w:p w:rsidR="002701F6" w:rsidRPr="00574203" w:rsidRDefault="00CD1FD9">
            <w:pPr>
              <w:autoSpaceDE w:val="0"/>
              <w:autoSpaceDN w:val="0"/>
              <w:spacing w:before="18" w:after="0" w:line="25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Самостоятельное определение технологий их обработки в сравнении с освоенными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материалами.</w:t>
            </w:r>
          </w:p>
          <w:p w:rsidR="002701F6" w:rsidRPr="00574203" w:rsidRDefault="00CD1FD9">
            <w:pPr>
              <w:autoSpaceDE w:val="0"/>
              <w:autoSpaceDN w:val="0"/>
              <w:spacing w:before="18" w:after="0" w:line="245" w:lineRule="auto"/>
              <w:ind w:left="72" w:right="288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Комбинированноеиспользованиеразныхматериалов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30.12.2022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right="720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Осознанно соблюдать правила рационального и безопасного использования инструментов;</w:t>
            </w:r>
          </w:p>
          <w:p w:rsidR="007305CF" w:rsidRPr="00574203" w:rsidRDefault="007305CF">
            <w:pPr>
              <w:autoSpaceDE w:val="0"/>
              <w:autoSpaceDN w:val="0"/>
              <w:spacing w:before="76" w:after="0" w:line="250" w:lineRule="auto"/>
              <w:ind w:right="720"/>
              <w:jc w:val="center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https://infourok.ru/konspekt-zanyatiya-raskroy-izdeliya-2327164.html?</w:t>
            </w:r>
          </w:p>
        </w:tc>
      </w:tr>
      <w:tr w:rsidR="002701F6" w:rsidRPr="00574203" w:rsidTr="00574203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574203" w:rsidTr="00574203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2701F6" w:rsidRPr="00574203" w:rsidTr="00574203">
        <w:trPr>
          <w:trHeight w:hRule="exact" w:val="7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Современные требования к техническим устройствам (экологичность, безопасность, эргономичность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8A657D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proofErr w:type="spellStart"/>
            <w:r w:rsidRPr="008A657D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Соблюдатьправилабезопаснойработы</w:t>
            </w:r>
            <w:proofErr w:type="spellEnd"/>
            <w:r w:rsidRPr="008A657D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  <w:p w:rsidR="007305CF" w:rsidRPr="00574203" w:rsidRDefault="007305CF" w:rsidP="007305CF">
            <w:pPr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 работа;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12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574203" w:rsidTr="00574203">
        <w:trPr>
          <w:trHeight w:hRule="exact" w:val="36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Конструирование и моделирование изделий из различных материалов, в том числе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наборов «Конструктор» по проектному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заданию или собственному замыслу.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основные этапы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конструирования изделий с опорой на готовую модель, схему, план работы, заданным условиям; понимать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информацию, представленную в разных формах;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и обсуждать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конструктивные особенности изделий сложной конструкции; подбирать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технологию изготовления сложной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конструкцию реального объекта, сравнивать его с образцом и определять основные элементы его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конструкции. Использовать свойства металлического и пластмассового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конструктора при создании объёмных изделий;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Поиск оптимальных и доступных новых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27.01.2023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Анализировать и обсуждать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конструктивные особенности изделий сложной конструкции; подбирать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технологию изготовления сложной конструкции;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https://infourok.ru/tehnologiya-4-klass-2022-2023-6144916.html?</w:t>
            </w:r>
          </w:p>
        </w:tc>
      </w:tr>
      <w:tr w:rsidR="002701F6" w:rsidRPr="00574203" w:rsidTr="00574203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0" w:lineRule="auto"/>
              <w:ind w:left="72" w:right="14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Робототехника. Конструктивные,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соединительные элементы и основные узлы робота.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Инструменты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деталидля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создания</w:t>
            </w:r>
            <w:proofErr w:type="spellEnd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робота. Конструирование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10.02.2023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Составлять простой алгоритм действий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Программировать робота выполнять простейшие доступные операции;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Сравнивать с образцом и тестировать робота;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https://infourok.ru/prezentaciya-roboti-klass-1374438.html?</w:t>
            </w:r>
          </w:p>
        </w:tc>
      </w:tr>
      <w:tr w:rsidR="002701F6" w:rsidRPr="00574203" w:rsidTr="0057420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Составление алгоритма действий робота. Программирование, тестирование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 образцом и тестировать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простейшее преобразование конструкции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Презентовать робота (в том числе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использованием средств ИКТ);</w:t>
            </w:r>
            <w:r w:rsidR="00574203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574203">
              <w:rPr>
                <w:sz w:val="16"/>
                <w:szCs w:val="16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45" w:lineRule="auto"/>
              <w:ind w:left="72" w:right="86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https://infourok.ru/prezentaciya-roboti-klass-1374438.html?</w:t>
            </w:r>
          </w:p>
        </w:tc>
      </w:tr>
      <w:tr w:rsidR="002701F6" w:rsidRPr="00574203" w:rsidTr="00574203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576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Преобразование конструкции робота. Презентация робота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24.02.2023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 образцом и тестировать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простейшее преобразование конструкции робота;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Презентовать робота (в том числе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использованием средств ИКТ);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r w:rsidRPr="00574203">
              <w:rPr>
                <w:sz w:val="16"/>
                <w:szCs w:val="16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Тестирование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864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https://infourok.ru/prezentaciya-roboti-klass-1374438.html?</w:t>
            </w:r>
          </w:p>
        </w:tc>
      </w:tr>
      <w:tr w:rsidR="002701F6" w:rsidRPr="00574203" w:rsidTr="00574203">
        <w:trPr>
          <w:trHeight w:hRule="exact" w:val="350"/>
        </w:trPr>
        <w:tc>
          <w:tcPr>
            <w:tcW w:w="392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11048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2701F6">
            <w:pPr>
              <w:rPr>
                <w:sz w:val="16"/>
                <w:szCs w:val="16"/>
              </w:rPr>
            </w:pPr>
          </w:p>
        </w:tc>
      </w:tr>
      <w:tr w:rsidR="002701F6" w:rsidRPr="00574203" w:rsidTr="00574203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2701F6" w:rsidRPr="00574203" w:rsidRDefault="002701F6">
      <w:pPr>
        <w:rPr>
          <w:sz w:val="16"/>
          <w:szCs w:val="16"/>
        </w:rPr>
        <w:sectPr w:rsidR="002701F6" w:rsidRPr="00574203">
          <w:pgSz w:w="16840" w:h="11900"/>
          <w:pgMar w:top="284" w:right="640" w:bottom="88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205FA6" w:rsidTr="007305CF">
        <w:trPr>
          <w:trHeight w:hRule="exact" w:val="207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72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Работа с доступной информацией в Интернете и на цифровых носителях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и самостоятельно соблюдать правила пользования персональным компьютером. Называть и определять назначение основных устройств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компьютера (с которыми работали на уроках);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Знать современные требования к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техническим устройствам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(экологичность, безопасность,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эргономичность и др.);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37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/504/50484_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Attachments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iri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контрольный текст</w:t>
            </w:r>
          </w:p>
          <w:p w:rsidR="002701F6" w:rsidRPr="00574203" w:rsidRDefault="00CD1FD9">
            <w:pPr>
              <w:autoSpaceDE w:val="0"/>
              <w:autoSpaceDN w:val="0"/>
              <w:spacing w:before="404" w:after="0" w:line="372" w:lineRule="auto"/>
              <w:ind w:left="72" w:right="100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/448/44865_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qFD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интерактивный</w:t>
            </w:r>
          </w:p>
        </w:tc>
      </w:tr>
      <w:tr w:rsidR="002701F6" w:rsidRPr="00205FA6" w:rsidTr="007305CF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  <w:lang w:val="ru-RU"/>
              </w:rPr>
            </w:pPr>
            <w:proofErr w:type="gramStart"/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Электронные и медиа-ресурсы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художественно-конструкторской, проектной, предметной преобразующей деятельности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2" w:lineRule="auto"/>
              <w:ind w:left="72" w:right="144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Находить и отбирать разные виды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в Интернете по заданным критериям, для презентации проекта; Использовать различные способы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получения, передачи и хранения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информации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</w:t>
            </w:r>
            <w:proofErr w:type="gramEnd"/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372" w:lineRule="auto"/>
              <w:ind w:left="72" w:right="28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/504/50484_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Attachments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iri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контрольный текст</w:t>
            </w:r>
          </w:p>
          <w:p w:rsidR="002701F6" w:rsidRPr="00574203" w:rsidRDefault="00CD1FD9">
            <w:pPr>
              <w:autoSpaceDE w:val="0"/>
              <w:autoSpaceDN w:val="0"/>
              <w:spacing w:before="402" w:after="0" w:line="372" w:lineRule="auto"/>
              <w:ind w:left="72" w:right="1008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pedsovet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su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/_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ld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/448/44865_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qFD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zip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интерактивный</w:t>
            </w:r>
          </w:p>
        </w:tc>
      </w:tr>
      <w:tr w:rsidR="002701F6" w:rsidRPr="00205FA6" w:rsidTr="007305CF">
        <w:trPr>
          <w:trHeight w:hRule="exact" w:val="284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Работа с готовыми цифровыми материалами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17.03.2023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Находить и отбирать разные виды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 в Интернете по заданным критериям, для презентации проекта; Использовать различные способы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получения, передачи и хранения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компьютер для поиска, хранения и воспроизведения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информации;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 и соотносить разные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информационные объекты в учебнике (текст, иллюстративный материал,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текстовый план, слайдовый план) и делать выводы и обобщения;</w:t>
            </w:r>
            <w:proofErr w:type="gramEnd"/>
          </w:p>
          <w:p w:rsidR="007305CF" w:rsidRPr="00574203" w:rsidRDefault="007305CF">
            <w:pPr>
              <w:autoSpaceDE w:val="0"/>
              <w:autoSpaceDN w:val="0"/>
              <w:spacing w:before="78" w:after="0" w:line="254" w:lineRule="auto"/>
              <w:ind w:left="72" w:right="144"/>
              <w:rPr>
                <w:i/>
                <w:iCs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7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420" w:lineRule="auto"/>
              <w:ind w:left="72" w:right="144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videouroki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/2860 информационный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видеоурок</w:t>
            </w:r>
            <w:proofErr w:type="spellEnd"/>
          </w:p>
        </w:tc>
      </w:tr>
      <w:tr w:rsidR="002701F6" w:rsidRPr="00205FA6" w:rsidTr="007305CF">
        <w:trPr>
          <w:trHeight w:hRule="exact" w:val="24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Поиск дополнительной информации по тематике творческих и проектных работ, использование рисунков из ресурса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компьютера в оформлении изделий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33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05.05.2023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4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 помощью учителя создавать печатные публикации с использованием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изображений на экране компьютера; оформлять слайды презентации (выбор шрифта, размера, цвета шрифта,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выравнивание абзаца); работать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доступной информацией; работать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программе 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PowerPoint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правила работы в 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другой). Создавать и сохранять слайды презентации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другой);</w:t>
            </w:r>
            <w:r w:rsidR="007305CF"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250" w:lineRule="auto"/>
              <w:ind w:left="72" w:right="144"/>
              <w:rPr>
                <w:sz w:val="16"/>
                <w:szCs w:val="16"/>
              </w:rPr>
            </w:pP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Устныйопрос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;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6" w:after="0" w:line="420" w:lineRule="auto"/>
              <w:ind w:left="72" w:right="144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videouroki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/2860 информационный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видеоурок</w:t>
            </w:r>
            <w:proofErr w:type="spellEnd"/>
          </w:p>
        </w:tc>
      </w:tr>
    </w:tbl>
    <w:p w:rsidR="002701F6" w:rsidRPr="00574203" w:rsidRDefault="002701F6">
      <w:pPr>
        <w:autoSpaceDE w:val="0"/>
        <w:autoSpaceDN w:val="0"/>
        <w:spacing w:after="0" w:line="14" w:lineRule="exact"/>
        <w:rPr>
          <w:sz w:val="16"/>
          <w:szCs w:val="16"/>
          <w:lang w:val="ru-RU"/>
        </w:rPr>
      </w:pPr>
    </w:p>
    <w:p w:rsidR="002701F6" w:rsidRPr="00574203" w:rsidRDefault="002701F6">
      <w:pPr>
        <w:rPr>
          <w:sz w:val="16"/>
          <w:szCs w:val="16"/>
          <w:lang w:val="ru-RU"/>
        </w:rPr>
        <w:sectPr w:rsidR="002701F6" w:rsidRPr="00574203">
          <w:pgSz w:w="16840" w:h="11900"/>
          <w:pgMar w:top="284" w:right="640" w:bottom="11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Pr="00574203" w:rsidRDefault="002701F6">
      <w:pPr>
        <w:autoSpaceDE w:val="0"/>
        <w:autoSpaceDN w:val="0"/>
        <w:spacing w:after="66" w:line="220" w:lineRule="exact"/>
        <w:rPr>
          <w:sz w:val="16"/>
          <w:szCs w:val="16"/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858"/>
        <w:gridCol w:w="1236"/>
        <w:gridCol w:w="3844"/>
      </w:tblGrid>
      <w:tr w:rsidR="002701F6" w:rsidRPr="00205FA6">
        <w:trPr>
          <w:trHeight w:hRule="exact" w:val="246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45" w:lineRule="auto"/>
              <w:ind w:left="72" w:right="72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Создание презентаций в программе </w:t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PowerPoint</w:t>
            </w:r>
            <w:r w:rsidRPr="00574203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или другой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ind w:left="72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30" w:lineRule="auto"/>
              <w:jc w:val="center"/>
              <w:rPr>
                <w:sz w:val="16"/>
                <w:szCs w:val="16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12.05.2023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правила работы в 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другой). Создавать и сохранять слайды презентации в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программе 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о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int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другой);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Набирать текст и размещать его на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слайде программы 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PowerPoint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 (или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другой), размещать иллюстративный материал на слайде, выбирать дизайн слайда;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Выбирать средства ИКТ, компьютерные программы для презентации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разработанных проектов;</w:t>
            </w:r>
          </w:p>
          <w:p w:rsidR="007305CF" w:rsidRPr="00574203" w:rsidRDefault="007305CF">
            <w:pPr>
              <w:autoSpaceDE w:val="0"/>
              <w:autoSpaceDN w:val="0"/>
              <w:spacing w:before="78" w:after="0" w:line="254" w:lineRule="auto"/>
              <w:ind w:left="72"/>
              <w:rPr>
                <w:i/>
                <w:iCs/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познанию и самообучению.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252" w:lineRule="auto"/>
              <w:ind w:left="72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Практическая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работа;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Самооценка с 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использованием</w:t>
            </w:r>
            <w:proofErr w:type="gram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«О</w:t>
            </w:r>
            <w:proofErr w:type="gram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ценочного</w:t>
            </w:r>
            <w:r w:rsidRPr="00574203">
              <w:rPr>
                <w:sz w:val="16"/>
                <w:szCs w:val="16"/>
                <w:lang w:val="ru-RU"/>
              </w:rPr>
              <w:br/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листа»;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574203" w:rsidRDefault="00CD1FD9">
            <w:pPr>
              <w:autoSpaceDE w:val="0"/>
              <w:autoSpaceDN w:val="0"/>
              <w:spacing w:before="78" w:after="0" w:line="420" w:lineRule="auto"/>
              <w:ind w:left="72" w:right="1440"/>
              <w:rPr>
                <w:sz w:val="16"/>
                <w:szCs w:val="16"/>
                <w:lang w:val="ru-RU"/>
              </w:rPr>
            </w:pP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</w:t>
            </w:r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://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.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ru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/</w:t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videouroki</w:t>
            </w:r>
            <w:proofErr w:type="spellEnd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/2860 информационный </w:t>
            </w:r>
            <w:r w:rsidRPr="00574203">
              <w:rPr>
                <w:sz w:val="16"/>
                <w:szCs w:val="16"/>
                <w:lang w:val="ru-RU"/>
              </w:rPr>
              <w:br/>
            </w:r>
            <w:proofErr w:type="spellStart"/>
            <w:r w:rsidRPr="00574203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видеоурок</w:t>
            </w:r>
            <w:proofErr w:type="spellEnd"/>
          </w:p>
        </w:tc>
      </w:tr>
      <w:tr w:rsidR="002701F6" w:rsidRPr="004277B9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proofErr w:type="spellStart"/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Итогопомодулю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2701F6">
            <w:pPr>
              <w:rPr>
                <w:sz w:val="28"/>
                <w:szCs w:val="28"/>
              </w:rPr>
            </w:pPr>
          </w:p>
        </w:tc>
      </w:tr>
      <w:tr w:rsidR="002701F6" w:rsidRPr="004277B9">
        <w:trPr>
          <w:trHeight w:hRule="exact" w:val="32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76" w:after="0" w:line="233" w:lineRule="auto"/>
              <w:ind w:left="72"/>
              <w:rPr>
                <w:sz w:val="28"/>
                <w:szCs w:val="28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31</w:t>
            </w:r>
          </w:p>
        </w:tc>
        <w:tc>
          <w:tcPr>
            <w:tcW w:w="8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2701F6">
            <w:pPr>
              <w:rPr>
                <w:sz w:val="28"/>
                <w:szCs w:val="28"/>
              </w:rPr>
            </w:pP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78" w:line="220" w:lineRule="exact"/>
      </w:pPr>
    </w:p>
    <w:p w:rsidR="002701F6" w:rsidRDefault="00CD1FD9">
      <w:pPr>
        <w:autoSpaceDE w:val="0"/>
        <w:autoSpaceDN w:val="0"/>
        <w:spacing w:after="312" w:line="230" w:lineRule="auto"/>
      </w:pPr>
      <w:r>
        <w:rPr>
          <w:rFonts w:ascii="Times New Roman" w:eastAsia="Times New Roman" w:hAnsi="Times New Roman"/>
          <w:b/>
          <w:color w:val="000000"/>
          <w:w w:val="101"/>
          <w:sz w:val="23"/>
        </w:rPr>
        <w:t>ПОУРОЧНОЕ ПЛАНИРОВАНИЕ</w:t>
      </w: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480"/>
        </w:trPr>
        <w:tc>
          <w:tcPr>
            <w:tcW w:w="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п/п</w:t>
            </w:r>
          </w:p>
        </w:tc>
        <w:tc>
          <w:tcPr>
            <w:tcW w:w="3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Тема урока</w:t>
            </w:r>
          </w:p>
        </w:tc>
        <w:tc>
          <w:tcPr>
            <w:tcW w:w="3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Количество часов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изучения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71" w:lineRule="auto"/>
              <w:ind w:left="70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контроля</w:t>
            </w:r>
          </w:p>
        </w:tc>
      </w:tr>
      <w:tr w:rsidR="002701F6">
        <w:trPr>
          <w:trHeight w:hRule="exact" w:val="808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 xml:space="preserve">всего 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контрольные работы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0"/>
            </w:pPr>
            <w:r>
              <w:rPr>
                <w:rFonts w:ascii="Times New Roman" w:eastAsia="Times New Roman" w:hAnsi="Times New Roman"/>
                <w:b/>
                <w:color w:val="000000"/>
                <w:w w:val="101"/>
                <w:sz w:val="23"/>
              </w:rPr>
              <w:t>практические работы</w:t>
            </w:r>
          </w:p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01F6" w:rsidRDefault="002701F6"/>
        </w:tc>
      </w:tr>
      <w:tr w:rsidR="002701F6">
        <w:trPr>
          <w:trHeight w:hRule="exact" w:val="80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720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Профессии и технологии современного мира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02.09.2022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13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Использование достижений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науки в развитии технического прогресса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09.09.2022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опрос;</w:t>
            </w:r>
          </w:p>
        </w:tc>
      </w:tr>
      <w:tr w:rsidR="002701F6">
        <w:trPr>
          <w:trHeight w:hRule="exact" w:val="179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Изобретение и использование синтетических материалов с определёнными заданными свойствами в различных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отраслях и профессиях.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78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Нефть как универсальное сырьё. Материалы, получаемые из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нефти (пластик, стеклоткань,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пенопласт и др.)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4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5.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Профессии, связанные с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опасностями (пожарные, космонавты, химики и др.).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30.09.2022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6.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8" w:after="0" w:line="271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Информационный мир, его место и влияние на жизнь и деятельность людей.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07.10.2022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8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7.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Влияние современных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технологий и преобразующей деятельности человека на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окружающую среду, способы её защиты.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209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8.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83" w:lineRule="auto"/>
              <w:ind w:left="74"/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Сохранение и развитие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традиций прошлого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творчестве современных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мастеров.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Бережное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и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уважительноеотношение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людей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к культурным традициям.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98" w:right="556" w:bottom="1172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9.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Изготовление изделий с учётом традиционных правил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современных технологий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(лепка, вязание, шитьё,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вышивка и др.).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28.10.2022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211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3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Элементарная творческая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проектная деятельность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(реализация заданного или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собственного замысла, поиск оптимальных конструктивных и технологических решений).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11.11.2022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79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Коллективные, групповые и индивидуальные проекты на основе содержания материала, изучаемого в течение учебного года.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18.11.2022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Использование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комбинированных техник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создания конструкций по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заданным условиям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выполнении учебных проектов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25.11.2022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474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Синтетические материалы —ткани, полимеры (пластик, поролон). Их свойства.</w:t>
            </w:r>
          </w:p>
          <w:p w:rsidR="002701F6" w:rsidRPr="004277B9" w:rsidRDefault="00CD1FD9">
            <w:pPr>
              <w:autoSpaceDE w:val="0"/>
              <w:autoSpaceDN w:val="0"/>
              <w:spacing w:before="68" w:after="0" w:line="286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Создание синтетических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материалов с заданными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свойствами. Использование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измерений, вычислений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построений для решения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практических задач. Внесение дополнений и изменений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условные графические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изображения в соответствии с дополнительными/изменёнными требованиями к изделию.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02.12.2022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340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86" w:lineRule="auto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Технология обработки бумаги и картона. Подбор материалов в соответствии с замыслом,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особенностями конструкции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изделия. Определение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оптимальных способов разметки деталей, сборки изделия. Выбор способов отделки.</w:t>
            </w:r>
          </w:p>
          <w:p w:rsidR="002701F6" w:rsidRPr="004277B9" w:rsidRDefault="00CD1FD9">
            <w:pPr>
              <w:autoSpaceDE w:val="0"/>
              <w:autoSpaceDN w:val="0"/>
              <w:spacing w:before="68" w:after="0" w:line="262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Комбинирование разных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материалов в одном изделии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09.12.2022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8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30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15.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/>
              <w:ind w:left="7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Совершенствование умений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выполнять разные способы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разметки с помощью чертёжных инструментов.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16.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4" w:right="72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Освоение доступных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художественных техник.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375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Технология обработки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синтетических материалов.</w:t>
            </w:r>
          </w:p>
          <w:p w:rsidR="002701F6" w:rsidRPr="004277B9" w:rsidRDefault="00CD1FD9">
            <w:pPr>
              <w:autoSpaceDE w:val="0"/>
              <w:autoSpaceDN w:val="0"/>
              <w:spacing w:before="68" w:after="0" w:line="283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определение технологий их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обработки в сравнении с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освоенными материалами.</w:t>
            </w:r>
          </w:p>
          <w:p w:rsidR="002701F6" w:rsidRDefault="00CD1FD9">
            <w:pPr>
              <w:autoSpaceDE w:val="0"/>
              <w:autoSpaceDN w:val="0"/>
              <w:spacing w:before="68" w:after="0" w:line="271" w:lineRule="auto"/>
              <w:ind w:left="74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Комбинированное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использованиеразныхматериалов</w:t>
            </w:r>
            <w:proofErr w:type="spell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30.12.2022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375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18.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Технология обработки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синтетических материалов.</w:t>
            </w:r>
          </w:p>
          <w:p w:rsidR="002701F6" w:rsidRPr="004277B9" w:rsidRDefault="00CD1FD9">
            <w:pPr>
              <w:autoSpaceDE w:val="0"/>
              <w:autoSpaceDN w:val="0"/>
              <w:spacing w:before="70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Пластик, поролон, полиэтилен. Общее знакомство, сравнение свойств Самостоятельное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определение технологий их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обработки в сравнении с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освоенными материалами.</w:t>
            </w:r>
          </w:p>
          <w:p w:rsidR="002701F6" w:rsidRDefault="00CD1FD9">
            <w:pPr>
              <w:autoSpaceDE w:val="0"/>
              <w:autoSpaceDN w:val="0"/>
              <w:spacing w:before="70" w:after="0" w:line="271" w:lineRule="auto"/>
              <w:ind w:left="74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Комбинированное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использованиеразныхматериалов</w:t>
            </w:r>
            <w:proofErr w:type="spell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13.01.2023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19.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Современные требования к техническим устройствам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(экологичность, безопасность, эргономичность и др.).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20.01.2023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2098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20.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288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Конструирование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моделирование изделий из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различных материалов, в том числе наборов «Конструктор</w:t>
            </w:r>
            <w:proofErr w:type="gramStart"/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»п</w:t>
            </w:r>
            <w:proofErr w:type="gramEnd"/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 проектному заданию или собственному замыслу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27.01.2023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112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310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6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Поиск оптимальных и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доступных новых решений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конструкторско-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технологических проблем на всех этапах аналитического и технологического процесса при выполнении индивидуальных творческих и коллективных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проектных работ.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03.02.2023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Робототехника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1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Конструктивные,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соединительные элементы и основные узлы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tabs>
                <w:tab w:val="left" w:pos="152"/>
              </w:tabs>
              <w:autoSpaceDE w:val="0"/>
              <w:autoSpaceDN w:val="0"/>
              <w:spacing w:before="96" w:after="0" w:line="262" w:lineRule="auto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62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Инструменты и детали для создания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24.02.2023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25.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Конструирование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03.03.2023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13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26.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62" w:lineRule="auto"/>
              <w:ind w:left="74" w:right="864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Составление алгоритма действий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10.03.2023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1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Тестирование;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27.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4" w:right="1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Программирование, тестирование робота.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17.03.2023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28.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62" w:lineRule="auto"/>
              <w:ind w:left="74" w:right="288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Преобразование конструкции робота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24.03.2023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56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29.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Работа с доступной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информацией в Интернете и на цифровых носителях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информации.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14.04.2023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996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66" w:line="220" w:lineRule="exact"/>
      </w:pPr>
    </w:p>
    <w:tbl>
      <w:tblPr>
        <w:tblW w:w="0" w:type="auto"/>
        <w:tblInd w:w="5" w:type="dxa"/>
        <w:tblLayout w:type="fixed"/>
        <w:tblLook w:val="04A0"/>
      </w:tblPr>
      <w:tblGrid>
        <w:gridCol w:w="490"/>
        <w:gridCol w:w="3430"/>
        <w:gridCol w:w="714"/>
        <w:gridCol w:w="1580"/>
        <w:gridCol w:w="1626"/>
        <w:gridCol w:w="1206"/>
        <w:gridCol w:w="1604"/>
      </w:tblGrid>
      <w:tr w:rsidR="002701F6">
        <w:trPr>
          <w:trHeight w:hRule="exact" w:val="1790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30.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8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Электронные и медиаресурсы в художественно-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конструкторской, проектной, предметной преобразующей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деятельности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21.04.2023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71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Тестирование;</w:t>
            </w:r>
          </w:p>
        </w:tc>
      </w:tr>
      <w:tr w:rsidR="002701F6">
        <w:trPr>
          <w:trHeight w:hRule="exact" w:val="1464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31.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Работа с готовыми цифровыми материалами.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28.04.2023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32.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71" w:lineRule="auto"/>
              <w:ind w:left="74" w:right="144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Поиск дополнительной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информации по тематике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творческих и проектных работ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05.05.2023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8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1136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33.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71" w:lineRule="auto"/>
              <w:ind w:left="74" w:right="432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Использование рисунков из ресурса компьютера в </w:t>
            </w:r>
            <w:r w:rsidRPr="004277B9">
              <w:rPr>
                <w:lang w:val="ru-RU"/>
              </w:rPr>
              <w:br/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оформлении изделий и </w:t>
            </w:r>
            <w:proofErr w:type="spellStart"/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др</w:t>
            </w:r>
            <w:proofErr w:type="spellEnd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12.05.2023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71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Тестирование;</w:t>
            </w:r>
          </w:p>
        </w:tc>
      </w:tr>
      <w:tr w:rsidR="002701F6">
        <w:trPr>
          <w:trHeight w:hRule="exact" w:val="1462"/>
        </w:trPr>
        <w:tc>
          <w:tcPr>
            <w:tcW w:w="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34.</w:t>
            </w:r>
          </w:p>
        </w:tc>
        <w:tc>
          <w:tcPr>
            <w:tcW w:w="3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4" w:after="0" w:line="271" w:lineRule="auto"/>
              <w:ind w:left="74" w:right="576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Создание презентаций в программе </w:t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PowerPoint</w:t>
            </w: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 xml:space="preserve"> или другой.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0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19.05.2023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4" w:after="0" w:line="278" w:lineRule="auto"/>
              <w:ind w:left="152" w:hanging="152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Практическая работа;</w:t>
            </w:r>
          </w:p>
        </w:tc>
      </w:tr>
      <w:tr w:rsidR="002701F6">
        <w:trPr>
          <w:trHeight w:hRule="exact" w:val="788"/>
        </w:trPr>
        <w:tc>
          <w:tcPr>
            <w:tcW w:w="3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Pr="004277B9" w:rsidRDefault="00CD1FD9">
            <w:pPr>
              <w:autoSpaceDE w:val="0"/>
              <w:autoSpaceDN w:val="0"/>
              <w:spacing w:before="96" w:after="0" w:line="262" w:lineRule="auto"/>
              <w:ind w:left="70"/>
              <w:rPr>
                <w:lang w:val="ru-RU"/>
              </w:rPr>
            </w:pPr>
            <w:r w:rsidRPr="004277B9">
              <w:rPr>
                <w:rFonts w:ascii="Times New Roman" w:eastAsia="Times New Roman" w:hAnsi="Times New Roman"/>
                <w:color w:val="000000"/>
                <w:w w:val="101"/>
                <w:sz w:val="23"/>
                <w:lang w:val="ru-RU"/>
              </w:rPr>
              <w:t>ОБЩЕЕ КОЛИЧЕСТВО ЧАСОВ ПО ПРОГРАММЕ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34</w:t>
            </w:r>
          </w:p>
        </w:tc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CD1FD9">
            <w:pPr>
              <w:autoSpaceDE w:val="0"/>
              <w:autoSpaceDN w:val="0"/>
              <w:spacing w:before="96" w:after="0" w:line="230" w:lineRule="auto"/>
              <w:ind w:left="70"/>
            </w:pPr>
            <w:r>
              <w:rPr>
                <w:rFonts w:ascii="Times New Roman" w:eastAsia="Times New Roman" w:hAnsi="Times New Roman"/>
                <w:color w:val="000000"/>
                <w:w w:val="101"/>
                <w:sz w:val="23"/>
              </w:rPr>
              <w:t>31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01F6" w:rsidRDefault="002701F6"/>
        </w:tc>
      </w:tr>
    </w:tbl>
    <w:p w:rsidR="002701F6" w:rsidRDefault="002701F6">
      <w:pPr>
        <w:autoSpaceDE w:val="0"/>
        <w:autoSpaceDN w:val="0"/>
        <w:spacing w:after="0" w:line="14" w:lineRule="exact"/>
      </w:pPr>
    </w:p>
    <w:p w:rsidR="002701F6" w:rsidRDefault="002701F6">
      <w:pPr>
        <w:sectPr w:rsidR="002701F6">
          <w:pgSz w:w="11900" w:h="16840"/>
          <w:pgMar w:top="284" w:right="556" w:bottom="1440" w:left="664" w:header="720" w:footer="720" w:gutter="0"/>
          <w:cols w:space="720" w:equalWidth="0">
            <w:col w:w="10680" w:space="0"/>
          </w:cols>
          <w:docGrid w:linePitch="360"/>
        </w:sectPr>
      </w:pPr>
    </w:p>
    <w:p w:rsidR="002701F6" w:rsidRDefault="002701F6">
      <w:pPr>
        <w:autoSpaceDE w:val="0"/>
        <w:autoSpaceDN w:val="0"/>
        <w:spacing w:after="74" w:line="220" w:lineRule="exact"/>
      </w:pPr>
    </w:p>
    <w:p w:rsidR="002701F6" w:rsidRDefault="00CD1FD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15"/>
        </w:rPr>
        <w:t xml:space="preserve">УЧЕБНО-МЕТОДИЧЕСКОЕ ОБЕСПЕЧЕНИЕ ОБРАЗОВАТЕЛЬНОГО ПРОЦЕССА </w:t>
      </w:r>
    </w:p>
    <w:p w:rsidR="002701F6" w:rsidRDefault="00CD1FD9">
      <w:pPr>
        <w:autoSpaceDE w:val="0"/>
        <w:autoSpaceDN w:val="0"/>
        <w:spacing w:before="216" w:after="0" w:line="230" w:lineRule="auto"/>
      </w:pPr>
      <w:r>
        <w:rPr>
          <w:rFonts w:ascii="Times New Roman" w:eastAsia="Times New Roman" w:hAnsi="Times New Roman"/>
          <w:b/>
          <w:color w:val="000000"/>
          <w:sz w:val="15"/>
        </w:rPr>
        <w:t>ОБЯЗАТЕЛЬНЫЕ УЧЕБНЫЕ МАТЕРИАЛЫ ДЛЯ УЧЕНИКА</w:t>
      </w:r>
    </w:p>
    <w:p w:rsidR="002701F6" w:rsidRPr="004277B9" w:rsidRDefault="00CD1FD9">
      <w:pPr>
        <w:autoSpaceDE w:val="0"/>
        <w:autoSpaceDN w:val="0"/>
        <w:spacing w:before="10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Технология, 4 класс/</w:t>
      </w:r>
      <w:proofErr w:type="spell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Лутцева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 Е.А., Зуева Т.П., Акционерное общество «Издательство «Просвещение»;</w:t>
      </w:r>
    </w:p>
    <w:p w:rsidR="002701F6" w:rsidRPr="004277B9" w:rsidRDefault="00CD1FD9">
      <w:pPr>
        <w:autoSpaceDE w:val="0"/>
        <w:autoSpaceDN w:val="0"/>
        <w:spacing w:before="4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Введите свой </w:t>
      </w:r>
      <w:proofErr w:type="spell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вариант</w:t>
      </w:r>
      <w:proofErr w:type="gram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:Т</w:t>
      </w:r>
      <w:proofErr w:type="gram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етрадь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 4 класс Технология. </w:t>
      </w:r>
      <w:proofErr w:type="spellStart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Лутцева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, Зуева</w:t>
      </w:r>
    </w:p>
    <w:p w:rsidR="002701F6" w:rsidRPr="004277B9" w:rsidRDefault="00CD1FD9">
      <w:pPr>
        <w:autoSpaceDE w:val="0"/>
        <w:autoSpaceDN w:val="0"/>
        <w:spacing w:before="16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15"/>
          <w:lang w:val="ru-RU"/>
        </w:rPr>
        <w:t>МЕТОДИЧЕСКИЕ МАТЕРИАЛЫ ДЛЯ УЧИТЕЛЯ</w:t>
      </w:r>
    </w:p>
    <w:p w:rsidR="002701F6" w:rsidRPr="004277B9" w:rsidRDefault="00CD1FD9">
      <w:pPr>
        <w:autoSpaceDE w:val="0"/>
        <w:autoSpaceDN w:val="0"/>
        <w:spacing w:before="104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15"/>
        </w:rPr>
        <w:t>https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15"/>
        </w:rPr>
        <w:t>docs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yandex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r>
        <w:rPr>
          <w:rFonts w:ascii="Times New Roman" w:eastAsia="Times New Roman" w:hAnsi="Times New Roman"/>
          <w:color w:val="000000"/>
          <w:sz w:val="15"/>
        </w:rPr>
        <w:t>docs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r>
        <w:rPr>
          <w:rFonts w:ascii="Times New Roman" w:eastAsia="Times New Roman" w:hAnsi="Times New Roman"/>
          <w:color w:val="000000"/>
          <w:sz w:val="15"/>
        </w:rPr>
        <w:t>view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?</w:t>
      </w:r>
      <w:r>
        <w:rPr>
          <w:rFonts w:ascii="Times New Roman" w:eastAsia="Times New Roman" w:hAnsi="Times New Roman"/>
          <w:color w:val="000000"/>
          <w:sz w:val="15"/>
        </w:rPr>
        <w:t>tm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=1655470767&amp;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tld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&amp;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lang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&amp;</w:t>
      </w:r>
      <w:r>
        <w:rPr>
          <w:rFonts w:ascii="Times New Roman" w:eastAsia="Times New Roman" w:hAnsi="Times New Roman"/>
          <w:color w:val="000000"/>
          <w:sz w:val="15"/>
        </w:rPr>
        <w:t>name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=5572563</w:t>
      </w:r>
      <w:r>
        <w:rPr>
          <w:rFonts w:ascii="Times New Roman" w:eastAsia="Times New Roman" w:hAnsi="Times New Roman"/>
          <w:color w:val="000000"/>
          <w:sz w:val="15"/>
        </w:rPr>
        <w:t>f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-9</w:t>
      </w:r>
      <w:r>
        <w:rPr>
          <w:rFonts w:ascii="Times New Roman" w:eastAsia="Times New Roman" w:hAnsi="Times New Roman"/>
          <w:color w:val="000000"/>
          <w:sz w:val="15"/>
        </w:rPr>
        <w:t>e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11-11</w:t>
      </w:r>
      <w:r>
        <w:rPr>
          <w:rFonts w:ascii="Times New Roman" w:eastAsia="Times New Roman" w:hAnsi="Times New Roman"/>
          <w:color w:val="000000"/>
          <w:sz w:val="15"/>
        </w:rPr>
        <w:t>de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-</w:t>
      </w:r>
      <w:r>
        <w:rPr>
          <w:rFonts w:ascii="Times New Roman" w:eastAsia="Times New Roman" w:hAnsi="Times New Roman"/>
          <w:color w:val="000000"/>
          <w:sz w:val="15"/>
        </w:rPr>
        <w:t>b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619-</w:t>
      </w:r>
    </w:p>
    <w:p w:rsidR="002701F6" w:rsidRDefault="00CD1FD9">
      <w:pPr>
        <w:autoSpaceDE w:val="0"/>
        <w:autoSpaceDN w:val="0"/>
        <w:spacing w:before="44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15"/>
        </w:rPr>
        <w:t>0019b9f502d2.pdf&amp;text=%D0%BC%D0%B5%D1%82%D0%BE%D0%B4%D0%B8%D1%87%D0%B5%D1%81%D0%BA%D0%B8%D0%B5%20%D0%BC%D0%B0%D1%82%D0</w:t>
      </w:r>
    </w:p>
    <w:p w:rsidR="002701F6" w:rsidRDefault="00CD1FD9">
      <w:pPr>
        <w:autoSpaceDE w:val="0"/>
        <w:autoSpaceDN w:val="0"/>
        <w:spacing w:before="44" w:after="0" w:line="230" w:lineRule="auto"/>
      </w:pPr>
      <w:r>
        <w:rPr>
          <w:rFonts w:ascii="Times New Roman" w:eastAsia="Times New Roman" w:hAnsi="Times New Roman"/>
          <w:color w:val="000000"/>
          <w:sz w:val="15"/>
        </w:rPr>
        <w:t>9e11-11de-b619-</w:t>
      </w:r>
    </w:p>
    <w:p w:rsidR="002701F6" w:rsidRDefault="00CD1FD9">
      <w:pPr>
        <w:autoSpaceDE w:val="0"/>
        <w:autoSpaceDN w:val="0"/>
        <w:spacing w:before="44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15"/>
        </w:rPr>
        <w:t>0019b9f502d2.pdf&amp;lr=20604&amp;mime=pdf&amp;l10n=ru&amp;sign=20ed888b7e6efcd6f4c6415c1711de35&amp;keyno=0&amp;nosw=1&amp;serpParams=tm%3D1655470767%26tld%3Dru%26lang%3Dru%2</w:t>
      </w:r>
    </w:p>
    <w:p w:rsidR="002701F6" w:rsidRDefault="00CD1FD9">
      <w:pPr>
        <w:autoSpaceDE w:val="0"/>
        <w:autoSpaceDN w:val="0"/>
        <w:spacing w:before="44" w:after="0" w:line="230" w:lineRule="auto"/>
      </w:pPr>
      <w:r>
        <w:rPr>
          <w:rFonts w:ascii="Times New Roman" w:eastAsia="Times New Roman" w:hAnsi="Times New Roman"/>
          <w:color w:val="000000"/>
          <w:sz w:val="15"/>
        </w:rPr>
        <w:t>9e11-11de-b619-</w:t>
      </w:r>
    </w:p>
    <w:p w:rsidR="002701F6" w:rsidRDefault="00CD1FD9">
      <w:pPr>
        <w:autoSpaceDE w:val="0"/>
        <w:autoSpaceDN w:val="0"/>
        <w:spacing w:before="44" w:after="0" w:line="230" w:lineRule="auto"/>
        <w:jc w:val="center"/>
      </w:pPr>
      <w:r>
        <w:rPr>
          <w:rFonts w:ascii="Times New Roman" w:eastAsia="Times New Roman" w:hAnsi="Times New Roman"/>
          <w:color w:val="000000"/>
          <w:sz w:val="15"/>
        </w:rPr>
        <w:t>0019b9f502d2.pdf%26text%3D%25D0%25BC%25D0%25B5%25D1%2582%25D0%25BE%25D0%25B4%25D0%25B8%25D1%2587%25D0%25B5%25D1%2581%25D0%25BA%25</w:t>
      </w:r>
    </w:p>
    <w:p w:rsidR="002701F6" w:rsidRDefault="00CD1FD9">
      <w:pPr>
        <w:autoSpaceDE w:val="0"/>
        <w:autoSpaceDN w:val="0"/>
        <w:spacing w:before="44" w:after="0" w:line="230" w:lineRule="auto"/>
      </w:pPr>
      <w:r>
        <w:rPr>
          <w:rFonts w:ascii="Times New Roman" w:eastAsia="Times New Roman" w:hAnsi="Times New Roman"/>
          <w:color w:val="000000"/>
          <w:sz w:val="15"/>
        </w:rPr>
        <w:t>9e11-11de-b619-0019b9f502d2.pdf%26lr%3D20604%26mime%3Dpdf%26l10n%3Dru%26sign%3D20ed888b7e6efcd6f4c6415c1711de35%26keyno%3D0%26nosw%3D1</w:t>
      </w:r>
    </w:p>
    <w:p w:rsidR="002701F6" w:rsidRPr="004277B9" w:rsidRDefault="00CD1FD9">
      <w:pPr>
        <w:autoSpaceDE w:val="0"/>
        <w:autoSpaceDN w:val="0"/>
        <w:spacing w:before="16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15"/>
          <w:lang w:val="ru-RU"/>
        </w:rPr>
        <w:t>ЦИФРОВЫЕ ОБРАЗОВАТЕЛЬНЫЕ РЕСУРСЫ И РЕСУРСЫ СЕТИ ИНТЕРНЕТ</w:t>
      </w:r>
    </w:p>
    <w:p w:rsidR="002701F6" w:rsidRPr="004277B9" w:rsidRDefault="00CD1FD9">
      <w:pPr>
        <w:autoSpaceDE w:val="0"/>
        <w:autoSpaceDN w:val="0"/>
        <w:spacing w:before="10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1.Сайт «Я иду на урок начальной школы»: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nsc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september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urok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2.Электронная версия журнала «Начальная школа»: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nsc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september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r>
        <w:rPr>
          <w:rFonts w:ascii="Times New Roman" w:eastAsia="Times New Roman" w:hAnsi="Times New Roman"/>
          <w:color w:val="000000"/>
          <w:sz w:val="15"/>
        </w:rPr>
        <w:t>index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php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3.Социальная сеть работников образования: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nsportal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nachalnaya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shkola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4.Фестиваль педагогических идей «Открытый урок»: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15"/>
        </w:rPr>
        <w:t>festival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september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5.Методические пособия и рабочие программы учителям начальной школы: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nachalka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r>
        <w:rPr>
          <w:rFonts w:ascii="Times New Roman" w:eastAsia="Times New Roman" w:hAnsi="Times New Roman"/>
          <w:color w:val="000000"/>
          <w:sz w:val="15"/>
        </w:rPr>
        <w:t>com</w:t>
      </w:r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6.Сетевое сообщество педагогов: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rusedu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r>
        <w:rPr>
          <w:rFonts w:ascii="Times New Roman" w:eastAsia="Times New Roman" w:hAnsi="Times New Roman"/>
          <w:color w:val="000000"/>
          <w:sz w:val="15"/>
        </w:rPr>
        <w:t>net</w:t>
      </w:r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7.Учитель портал: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15"/>
        </w:rPr>
        <w:t>www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uchportal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8.Видеоуроки по основным предметам школьной программы: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inerneturok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ru</w:t>
      </w:r>
      <w:proofErr w:type="spellEnd"/>
    </w:p>
    <w:p w:rsidR="002701F6" w:rsidRPr="004277B9" w:rsidRDefault="00CD1FD9">
      <w:pPr>
        <w:autoSpaceDE w:val="0"/>
        <w:autoSpaceDN w:val="0"/>
        <w:spacing w:before="25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 xml:space="preserve">9.Сайт «Сообщество взаимопомощи учителей»: </w:t>
      </w:r>
      <w:r>
        <w:rPr>
          <w:rFonts w:ascii="Times New Roman" w:eastAsia="Times New Roman" w:hAnsi="Times New Roman"/>
          <w:color w:val="000000"/>
          <w:sz w:val="15"/>
        </w:rPr>
        <w:t>http</w:t>
      </w:r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pedsovet</w:t>
      </w:r>
      <w:proofErr w:type="spellEnd"/>
      <w:r w:rsidRPr="004277B9">
        <w:rPr>
          <w:rFonts w:ascii="Times New Roman" w:eastAsia="Times New Roman" w:hAnsi="Times New Roman"/>
          <w:color w:val="000000"/>
          <w:sz w:val="15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15"/>
        </w:rPr>
        <w:t>su</w:t>
      </w:r>
      <w:proofErr w:type="spellEnd"/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2" w:right="0" w:bottom="1440" w:left="630" w:header="720" w:footer="720" w:gutter="0"/>
          <w:cols w:space="720" w:equalWidth="0">
            <w:col w:w="11270" w:space="0"/>
          </w:cols>
          <w:docGrid w:linePitch="360"/>
        </w:sectPr>
      </w:pPr>
    </w:p>
    <w:p w:rsidR="002701F6" w:rsidRPr="004277B9" w:rsidRDefault="002701F6">
      <w:pPr>
        <w:autoSpaceDE w:val="0"/>
        <w:autoSpaceDN w:val="0"/>
        <w:spacing w:after="78" w:line="220" w:lineRule="exact"/>
        <w:rPr>
          <w:lang w:val="ru-RU"/>
        </w:rPr>
      </w:pPr>
    </w:p>
    <w:p w:rsidR="002701F6" w:rsidRPr="004277B9" w:rsidRDefault="00CD1FD9">
      <w:pPr>
        <w:autoSpaceDE w:val="0"/>
        <w:autoSpaceDN w:val="0"/>
        <w:spacing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701F6" w:rsidRPr="004277B9" w:rsidRDefault="00CD1FD9">
      <w:pPr>
        <w:autoSpaceDE w:val="0"/>
        <w:autoSpaceDN w:val="0"/>
        <w:spacing w:before="346" w:after="0" w:line="302" w:lineRule="auto"/>
        <w:ind w:right="5184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4277B9">
        <w:rPr>
          <w:lang w:val="ru-RU"/>
        </w:rPr>
        <w:br/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Технологические карты уроков технологии 4 класс.</w:t>
      </w:r>
    </w:p>
    <w:p w:rsidR="002701F6" w:rsidRPr="004277B9" w:rsidRDefault="00CD1FD9">
      <w:pPr>
        <w:autoSpaceDE w:val="0"/>
        <w:autoSpaceDN w:val="0"/>
        <w:spacing w:before="406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Памятки по технике безопасности для работы на уроках технологии.</w:t>
      </w:r>
    </w:p>
    <w:p w:rsidR="002701F6" w:rsidRPr="004277B9" w:rsidRDefault="00CD1FD9">
      <w:pPr>
        <w:autoSpaceDE w:val="0"/>
        <w:autoSpaceDN w:val="0"/>
        <w:spacing w:before="406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>Таблицы «Правила работы с ножницами, бумагой и клеем», «Правила работы с пластилином».</w:t>
      </w:r>
    </w:p>
    <w:p w:rsidR="002701F6" w:rsidRPr="004277B9" w:rsidRDefault="00CD1FD9">
      <w:pPr>
        <w:autoSpaceDE w:val="0"/>
        <w:autoSpaceDN w:val="0"/>
        <w:spacing w:before="744" w:after="0" w:line="230" w:lineRule="auto"/>
        <w:rPr>
          <w:lang w:val="ru-RU"/>
        </w:rPr>
      </w:pP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оборудование Интерактивная доска </w:t>
      </w:r>
      <w:r>
        <w:rPr>
          <w:rFonts w:ascii="Times New Roman" w:eastAsia="Times New Roman" w:hAnsi="Times New Roman"/>
          <w:color w:val="000000"/>
          <w:sz w:val="24"/>
        </w:rPr>
        <w:t>Smartboard</w:t>
      </w:r>
    </w:p>
    <w:p w:rsidR="002701F6" w:rsidRPr="004277B9" w:rsidRDefault="00CD1FD9">
      <w:pPr>
        <w:autoSpaceDE w:val="0"/>
        <w:autoSpaceDN w:val="0"/>
        <w:spacing w:before="264" w:after="0" w:line="302" w:lineRule="auto"/>
        <w:ind w:right="3024"/>
        <w:rPr>
          <w:lang w:val="ru-RU"/>
        </w:rPr>
      </w:pPr>
      <w:r w:rsidRPr="004277B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4277B9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Интерактивное оборудование Интерактивная доска </w:t>
      </w:r>
      <w:r>
        <w:rPr>
          <w:rFonts w:ascii="Times New Roman" w:eastAsia="Times New Roman" w:hAnsi="Times New Roman"/>
          <w:color w:val="000000"/>
          <w:sz w:val="24"/>
        </w:rPr>
        <w:t>Smartboard</w:t>
      </w:r>
    </w:p>
    <w:p w:rsidR="002701F6" w:rsidRPr="004277B9" w:rsidRDefault="002701F6">
      <w:pPr>
        <w:rPr>
          <w:lang w:val="ru-RU"/>
        </w:rPr>
        <w:sectPr w:rsidR="002701F6" w:rsidRPr="004277B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CD1FD9" w:rsidRPr="004277B9" w:rsidRDefault="00CD1FD9">
      <w:pPr>
        <w:rPr>
          <w:lang w:val="ru-RU"/>
        </w:rPr>
      </w:pPr>
    </w:p>
    <w:sectPr w:rsidR="00CD1FD9" w:rsidRPr="004277B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204"/>
  <w:proofState w:spelling="clean" w:grammar="clean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05FA6"/>
    <w:rsid w:val="002701F6"/>
    <w:rsid w:val="0029639D"/>
    <w:rsid w:val="00326F90"/>
    <w:rsid w:val="004277B9"/>
    <w:rsid w:val="00574203"/>
    <w:rsid w:val="00665288"/>
    <w:rsid w:val="007305CF"/>
    <w:rsid w:val="00775072"/>
    <w:rsid w:val="008A657D"/>
    <w:rsid w:val="00AA1D8D"/>
    <w:rsid w:val="00B47730"/>
    <w:rsid w:val="00CB0664"/>
    <w:rsid w:val="00CD1FD9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7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15</Pages>
  <Words>7335</Words>
  <Characters>41813</Characters>
  <Application>Microsoft Office Word</Application>
  <DocSecurity>0</DocSecurity>
  <Lines>348</Lines>
  <Paragraphs>98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49050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5</cp:revision>
  <dcterms:created xsi:type="dcterms:W3CDTF">2013-12-23T23:15:00Z</dcterms:created>
  <dcterms:modified xsi:type="dcterms:W3CDTF">2022-08-05T02:49:00Z</dcterms:modified>
  <cp:category/>
</cp:coreProperties>
</file>